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b9285ec" w14:textId="b9285ec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внесении изменений в приказ Министра образования и науки Республики Казахстан от 12 декабря 2020 года № 557 "Об утверждении типовых учебных планов дошкольного воспитания и обучения Республики Казахстан"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просвещения Республики Казахстан от 9 сентября 2022 года № 394. Зарегистрирован в Министерстве юстиции Республики Казахстан 12 сентября 2022 года № 29509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>
     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Внести в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20 декабря 2012 года № 557 "Об утверждении типовых учебных планов дошкольного воспитания и обучения" (зарегистрирован в Реестре государственной регистрации нормативных правовых актов под № 8275) следующие изменения: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1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новой редакции:</w:t>
      </w:r>
    </w:p>
    <w:bookmarkStart w:name="z7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"1. Утвердить:</w:t>
      </w:r>
    </w:p>
    <w:bookmarkEnd w:id="2"/>
    <w:bookmarkStart w:name="z8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Типовой учебный план дошкольного воспитания и обучения для детей ясельного возраста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3"/>
    <w:bookmarkStart w:name="z9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Типовой учебный план дошкольного воспитания и обучения для детей дошкольного возраста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bookmarkEnd w:id="4"/>
    <w:bookmarkStart w:name="z10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Типовой учебный план дошкольного воспитания и обучения для предшкольной группы дошкольной организации / предшкольного класса школы (лицея, гимназии) (дети 5-ти лет)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приказу.";</w:t>
      </w:r>
    </w:p>
    <w:bookmarkEnd w:id="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приложения 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3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Start w:name="z12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Комитету дошкольного и среднего образования Министерства просвещения Республики Казахстан в установленном законодательством порядке обеспечить:</w:t>
      </w:r>
    </w:p>
    <w:bookmarkEnd w:id="6"/>
    <w:bookmarkStart w:name="z13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7"/>
    <w:bookmarkStart w:name="z14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просвещения Республики Казахстан;</w:t>
      </w:r>
    </w:p>
    <w:bookmarkEnd w:id="8"/>
    <w:bookmarkStart w:name="z15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в течение десяти рабочих дней после государственной регистрации настоящего приказа представление в Юридический департамент Министерства просвещения Республики Казахстан сведений об исполнении мероприятий, предусмотренных подпунктами 1) и 2) настоящего пункта. </w:t>
      </w:r>
    </w:p>
    <w:bookmarkEnd w:id="9"/>
    <w:bookmarkStart w:name="z16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просвещения Республики Казахстан.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после дня его первого официального опубликования и распространяется на правоотношения, возникшие с 1 сентября 2022 года.</w:t>
      </w:r>
    </w:p>
    <w:bookmarkEnd w:id="11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просвещения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9 сентября 2022 года № 394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21" w:id="1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детей ясельного возраста</w:t>
      </w:r>
    </w:p>
    <w:bookmarkEnd w:id="1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Организованная деятельность*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</w:tbl>
    <w:p>
      <w:pPr>
        <w:spacing w:after="0"/>
        <w:ind w:left="0"/>
        <w:jc w:val="both"/>
      </w:pPr>
      <w:bookmarkStart w:name="z22" w:id="13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**С учетом возрастных особенностей детей ясельного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****Специальная коррекционная деятельность проводится для детей с ограниченными возможностями в специальных дошкольных организациях, специальных группах дошкольных организаций.</w:t>
      </w:r>
    </w:p>
    <w:bookmarkStart w:name="z23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зрения</w:t>
      </w:r>
    </w:p>
    <w:bookmarkEnd w:id="1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Зрительное восприятие*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24" w:id="15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****Специальная коррекционная деятельность проводится специальным педагогом (тифлопедагогом)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*Для незрячих детей деятельность по развитию зрительного восприятия замещается коррекционной деятельностью по развитию осязания и тонкой моторики. Для слабовидящих и поздноослепших детей и детей с нарушениями зрения деятельность по развитию осязания и тонкой моторики проводятся во всех вышеперечисленных видах коррекционной деятельности.</w:t>
      </w:r>
    </w:p>
    <w:bookmarkStart w:name="z25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слуха</w:t>
      </w:r>
    </w:p>
    <w:bookmarkEnd w:id="1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слухового восприятия и формирование произношения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Социально-бытовая ориентировка 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26" w:id="17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****Специальная коррекционная деятельность - деятельность по развитию устной речи с использованием элементов жестовой речи проводится для детей с тяжелой степенью тугоухости (IV степень тугоухости); знакомство с художественной литературой проводится с опорой на сюжетно-ролевую игру.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*Проводится специальным педагогом (сурдопедагогом) по подгруппам или индивидуально с детьми, нуждающимися в коррекционной поддержке; для неслышащих детей проводится деятельность по формированию жестовой речи.</w:t>
      </w:r>
    </w:p>
    <w:bookmarkStart w:name="z27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опорно-двигательного аппарата</w:t>
      </w:r>
    </w:p>
    <w:bookmarkEnd w:id="1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развитие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физическая культура (на суше или в воде)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</w:tbl>
    <w:p>
      <w:pPr>
        <w:spacing w:after="0"/>
        <w:ind w:left="0"/>
        <w:jc w:val="both"/>
      </w:pPr>
      <w:bookmarkStart w:name="z28" w:id="19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Проводится специальными педагогами (дефектологом, логопедом), инструктором лечебной физической культуры по подгруппам для детей, нуждающихся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*Коррекционная работа проводится специальными педагогами (дефектологом, логопедом) по подгруппам для детей, нуждающихся в коррекционной поддержке.</w:t>
      </w:r>
    </w:p>
    <w:bookmarkStart w:name="z29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нарушениями речи</w:t>
      </w:r>
    </w:p>
    <w:bookmarkEnd w:id="2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Произношение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0" w:id="21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*Проводится специальным педагогом (логопедом) фронтально или по подгруппам.</w:t>
      </w:r>
    </w:p>
    <w:bookmarkStart w:name="z31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задержкой психического развития</w:t>
      </w:r>
    </w:p>
    <w:bookmarkEnd w:id="2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недостатков познавательной деятельности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 и развитие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32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****Специальная коррекционная деятельность (подгрупповая) 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End w:id="23"/>
    <w:bookmarkStart w:name="z33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интеллекта</w:t>
      </w:r>
    </w:p>
    <w:bookmarkEnd w:id="2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игре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мышления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4" w:id="25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35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со сложными нарушениями</w:t>
      </w:r>
    </w:p>
    <w:bookmarkEnd w:id="2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группа раннего возраста (дети 1 года)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младшая группа (дети 2-х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жестовой, дактильно-контактной речи (при сочетанном нарушении зрения и слуха)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коммуникации с помощью предметов-символов, картинок (для безречевых детей)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(для детей с возможностью овладения звуковой речью)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социально-эмоциональных навыков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навыков, связанных с приемом пищи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 одевания и ухода за одеждой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36" w:id="27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*При развитии коммуникативных навыков выбирается один из видов работы в зависимости от типа сочетанного нарушения: при сочетанных нарушениях слуха и зрения формируются жестово-контактная, дактильно-контактная формы коммуникации; при нарушениях воспроизводящей/звуковой стороны речи (при детском церебральном параличе, алалии) формируются навыки коммуникации, связанные с использованием предметов-символов, картинок; при всех видах сложных нарушений формирование и развитие устной (звуковой) речи обязательно и проводится дефектологом, логопедом и воспитателем по подгруппам или индивидуально (при отсутствии возможностей формирования и развития устной (звуковой) речи в рамках данного объема часов проводится формирование альтернативных видов коммуникации).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Организованная деятельность "Тифлографика" для детей при первичном нарушении зрения проводится в организованной деятельности "Рисование" воспитателем с детьми с нарушениями зрения легкой степени, в организованной деятельности "Тифлографика" - специальным педагогом с детьми с тяжелыми нарушениями зрения.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"___" _____ 2022 года № ___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39" w:id="2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детей дошкольного возраста</w:t>
      </w:r>
    </w:p>
    <w:bookmarkEnd w:id="28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Организованная деятельность*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и 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математики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</w:tr>
    </w:tbl>
    <w:p>
      <w:pPr>
        <w:spacing w:after="0"/>
        <w:ind w:left="0"/>
        <w:jc w:val="both"/>
      </w:pPr>
      <w:bookmarkStart w:name="z40" w:id="29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 (далее – Типовая программа),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**С учетом возрастных особенностей детей дошкольного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***В целях усвоения государственного языка в группах с другими языками обучения в течение дня педагогу вместе с детьми рекомендуется изучать с детьми словарный минимум, определенный в Типовой программе, развитие устной связной речи воспитанников в различных видах детской деятельности, а также знакомство с культурой, обычаями и традициями казахского народа, обогащение активного словаря, овладение нормами речи, культуры общения.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*****Специальная коррекционная деятельность проводится для детей с ограниченными возможностями в специальных дошкольных организациях, специальных группах дошкольных организаций.</w:t>
      </w:r>
    </w:p>
    <w:bookmarkStart w:name="z41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зрения</w:t>
      </w:r>
    </w:p>
    <w:bookmarkEnd w:id="30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Зрительное восприятие*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Социально-бытовая ориентировка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42" w:id="31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*****Специальная коррекционная деятельность проводится специальным педагогом (тифлопедагогом)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*Для незрячих детей деятельность по развитию зрительного восприятия замещается коррекционной деятельностью по развитию осязания и тонкой моторики. Для слабовидящих и поздноослепших детей и детей с нарушениями зрения деятельность по развитию осязания и тонкой моторики проводятся во всех вышеперечисленных видах коррекционной деятельности.</w:t>
      </w:r>
    </w:p>
    <w:bookmarkStart w:name="z43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слуха</w:t>
      </w:r>
    </w:p>
    <w:bookmarkEnd w:id="3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слухового восприятия и формирование произношения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</w:tbl>
    <w:p>
      <w:pPr>
        <w:spacing w:after="0"/>
        <w:ind w:left="0"/>
        <w:jc w:val="both"/>
      </w:pPr>
      <w:bookmarkStart w:name="z44" w:id="33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Деятельность по развитию устной речи с использованием элементов жестовой речи проводится для детей с тяжелой степенью тугоухости (IV степень тугоухости).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Деятельность по художественной литературе проводится с опорой на сюжетно-ролевую игру.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Деятельность по развитию речи проводится специальным педагогом (сурдопедагогом)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Для неслышащих детей проводится деятельность по формированию жестовой речи.</w:t>
      </w:r>
    </w:p>
    <w:bookmarkStart w:name="z45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опорно-двигательного аппарата</w:t>
      </w:r>
    </w:p>
    <w:bookmarkEnd w:id="34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Физическое развитие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Лечебная физическая культура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</w:tbl>
    <w:p>
      <w:pPr>
        <w:spacing w:after="0"/>
        <w:ind w:left="0"/>
        <w:jc w:val="both"/>
      </w:pPr>
      <w:bookmarkStart w:name="z46" w:id="35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Проводится специальными педагогами (дефектологом, логопедом), инструктором лечебной физической культуры по подгруппам для детей, нуждающихся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 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47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нарушениями речи</w:t>
      </w:r>
    </w:p>
    <w:bookmarkEnd w:id="36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четыре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Произношение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bookmarkStart w:name="z48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задержкой психического развития</w:t>
      </w:r>
    </w:p>
    <w:bookmarkEnd w:id="3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Коррекция недостатков познавательной деятельности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 и развитие речи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49" w:id="38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50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 нарушением интеллекта</w:t>
      </w:r>
    </w:p>
    <w:bookmarkEnd w:id="3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Обучение игре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мышления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Коррекционная работа*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51" w:id="40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*****Проводится специальным педагогом (тифлопедагогом) по подгруппам или индивидуально с детьми, нуждающимися в коррекционной поддержке.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 Проводится специальным педагогом (дефектологом) по подгруппам или индивидуально с детьми, нуждающимися в коррекционной поддержке.</w:t>
      </w:r>
    </w:p>
    <w:bookmarkStart w:name="z52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Для детей со сложными нарушениями </w:t>
      </w:r>
    </w:p>
    <w:bookmarkEnd w:id="4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2460"/>
        <w:gridCol w:w="2460"/>
        <w:gridCol w:w="2460"/>
        <w:gridCol w:w="2460"/>
        <w:gridCol w:w="2460"/>
      </w:tblGrid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Специальная коррекционная деятельность *****</w:t>
            </w:r>
          </w:p>
        </w:tc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Возрастные группы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средняя группа (дети 3-х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старшая группа (дети 4-х лет)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предшкольная группа (дети 5-ти лет)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*Развитие коммуникативных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пять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жестовой, дактильно-контактной речи (при сочетанном нарушении зрения и слуха)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коммуникации с помощью предметов-символов, картинок (для безречевых детей)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 (для детей с возможностью овладения звуковой речью)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познавательных и интеллектуальных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Сенсорика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Ориентировка в пространстве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2460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социально-эмоциональных навыков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два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три раза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навыков, связанных с приемом пищи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Формирование навыков одевания и ухода за одеждой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Домашний труд и поведение в других ситуациях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-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  <w:tc>
          <w:tcPr>
            <w:tcW w:w="246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один раз в неделю</w:t>
            </w:r>
          </w:p>
        </w:tc>
      </w:tr>
    </w:tbl>
    <w:p>
      <w:pPr>
        <w:spacing w:after="0"/>
        <w:ind w:left="0"/>
        <w:jc w:val="both"/>
      </w:pPr>
      <w:bookmarkStart w:name="z53" w:id="42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 развитии коммуникативных навыков выбирается один из видов работы в зависимости от типа сочетанного нарушения: при сочетанных нарушениях слуха и зрения формируются жестово-контактная, дактильно-контактная формы коммуникации; при нарушениях воспроизводящей/звуковой стороны речи (при детском церебральном параличе, алалии) формируются навыки коммуникации, связанные с использованием предметов-символов, картинок; при всех видах сложных нарушений обязательно формирование и развитие устной (звуковой) речи, работа проводится дефектологом, логопедом и воспитателем по подгруппам или индивидуально (при отсутствии возможностей формирования и развития устной (звуковой) речи в рамках данного объема часов проводится формирование альтернативных видов коммуникации).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Организованная деятельность "Тифлографика" для детей при первичном нарушении зрения проводится в организованной деятельности "Рисование" воспитателем с детьми с нарушениями зрения легкой степени, в организованной деятельности "Тифлографика" - специальным педагогом с детьми с тяжелыми нарушениями зрения.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просвещения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"___" _____ 2022 года № ___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 науки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20 декабря 2012 года № 557</w:t>
            </w:r>
          </w:p>
        </w:tc>
      </w:tr>
    </w:tbl>
    <w:bookmarkStart w:name="z56" w:id="4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Типовой учебный план дошкольного воспитания и обучения для предшкольной группы дошкольной организации / предшкольного класса школы (лицея, гимназии) (дети 5-ти лет)</w:t>
      </w:r>
    </w:p>
    <w:bookmarkEnd w:id="43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3075"/>
        <w:gridCol w:w="3075"/>
        <w:gridCol w:w="3075"/>
        <w:gridCol w:w="3075"/>
      </w:tblGrid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 п/п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*Организованная деятельность/Детская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проведения в неделю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Нормативная нагрузка в неделю</w:t>
            </w: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Физическая культура 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Развитие речи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Художественная литература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Коммуникативная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Казахский язык 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грамоты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Коммуникативная, познавательная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Основы математики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Познавательная, исследовательская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Ознакомление с окружающим миром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Исследовательская, познавательная, коммуникативная, трудовая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Рисование</w:t>
            </w: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час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Лепка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Аппликация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Конструирование</w:t>
            </w:r>
          </w:p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Творческая, изобразительная деятельность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vMerge w:val="restart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 часа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left w:val="single" w:color="cfcfcf" w:sz="5"/>
              <w:bottom w:val="single" w:color="cfcfcf" w:sz="5"/>
              <w:right w:val="single" w:color="cfcfcf" w:sz="5"/>
            </w:tcBorders>
          </w:tcPr>
          <w:p/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Музыка ****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</w:tr>
      <w:tr>
        <w:trPr>
          <w:trHeight w:val="30" w:hRule="atLeast"/>
        </w:trPr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Итого</w:t>
            </w: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</w:p>
          <w:p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 часов</w:t>
            </w:r>
          </w:p>
        </w:tc>
      </w:tr>
    </w:tbl>
    <w:p>
      <w:pPr>
        <w:spacing w:after="0"/>
        <w:ind w:left="0"/>
        <w:jc w:val="both"/>
      </w:pPr>
      <w:bookmarkStart w:name="z57" w:id="44"/>
      <w:r>
        <w:rPr>
          <w:rFonts w:ascii="Times New Roman"/>
          <w:b w:val="false"/>
          <w:i w:val="false"/>
          <w:color w:val="000000"/>
          <w:sz w:val="28"/>
        </w:rPr>
        <w:t>
      Примечание:</w:t>
      </w:r>
    </w:p>
    <w:bookmarkEnd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*Организованная деятельность – интегрированное занятие, организованное педагогом в течение дня в игровой форме через разные виды детской деятельности (игровая, двигательная, познавательная, творческая, исследовательская, трудовая, самостоятельная) для реализации содержания Типовой учебной программы дошкольного воспитания и обучения,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образования и науки Республики Казахстан от 12 августа 2016 года № 499 "Об утверждении Типовых учебных программ дошкольного воспитания и обучения" (зарегистрированный в Реестре государственной регистрации нормативных правовых актов под № 14235) (далее – Типовая программа), в том числе задач по привитию детям национальных ценностей казахского народа, семейных ценностей, чувства патриотизма, любви к Родине, приобщение их к социокультурным нормам, правил безопасного поведения с учетом направления работы дошкольной организации.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**С учетом возрастных особенностей детей дошкольного возраста в течение дня уделяется время на физическую активность детей.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***В целях усвоения государственного языка в течение дня педагогу вместе с детьми рекомендуется изучать с детьми словарный минимум, определенный в Типовой программе, развитие устной связной речи воспитанников в различных видах детской деятельности, а также знакомство с культурой, обычаями и традициями казахского народа, обогащение активного словаря, овладение нормами речи, культуры общения.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****С учетом возрастных особенностей детей в течение дня уделяется время на пение, слушание музыки, заучивание песен, импровизацию, музыкально-ритмические движения, игру на детских шумовых инструментах и другие виды музыкальной деятельности.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